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0113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b394930-da1d-4ba0-ac4d-738f874a3916"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d574f4c-8143-48c3-8ad3-2fcc5bdbaf43" w:id="2"/>
      <w:r>
        <w:rPr>
          <w:rFonts w:ascii="Times New Roman" w:hAnsi="Times New Roman"/>
          <w:b/>
          <w:i w:val="false"/>
          <w:color w:val="000000"/>
          <w:sz w:val="28"/>
        </w:rPr>
        <w:t>Администрация Шелковского муниципального района</w:t>
      </w:r>
      <w:bookmarkEnd w:id="2"/>
      <w:r>
        <w:rPr>
          <w:sz w:val="28"/>
        </w:rPr>
        <w:br/>
      </w:r>
      <w:bookmarkStart w:name="7d574f4c-8143-48c3-8ad3-2fcc5bdbaf43" w:id="3"/>
      <w:r>
        <w:rPr>
          <w:rFonts w:ascii="Times New Roman" w:hAnsi="Times New Roman"/>
          <w:b/>
          <w:i w:val="false"/>
          <w:color w:val="000000"/>
          <w:sz w:val="28"/>
        </w:rPr>
        <w:t xml:space="preserve"> МУ "Отдел образования Шелковского муниципального района"</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«Шелковская СОШ№1»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Методист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Омариева Л.К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Даудова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Чулаева З.Л.</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610695)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758c7860-019e-4f63-872b-044256b5f058" w:id="4"/>
      <w:r>
        <w:rPr>
          <w:rFonts w:ascii="Times New Roman" w:hAnsi="Times New Roman"/>
          <w:b/>
          <w:i w:val="false"/>
          <w:color w:val="000000"/>
          <w:sz w:val="28"/>
        </w:rPr>
        <w:t xml:space="preserve">ст.Шелковская </w:t>
      </w:r>
      <w:bookmarkEnd w:id="4"/>
      <w:r>
        <w:rPr>
          <w:rFonts w:ascii="Times New Roman" w:hAnsi="Times New Roman"/>
          <w:b/>
          <w:i w:val="false"/>
          <w:color w:val="000000"/>
          <w:sz w:val="28"/>
        </w:rPr>
        <w:t xml:space="preserve">‌ </w:t>
      </w:r>
      <w:bookmarkStart w:name="7bcf231d-60ce-4601-b24b-153af6cd5e58" w:id="5"/>
      <w:r>
        <w:rPr>
          <w:rFonts w:ascii="Times New Roman" w:hAnsi="Times New Roman"/>
          <w:b/>
          <w:i w:val="false"/>
          <w:color w:val="000000"/>
          <w:sz w:val="28"/>
        </w:rPr>
        <w:t>2023-2024</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4301136" w:id="6"/>
    <w:p>
      <w:pPr>
        <w:sectPr>
          <w:pgSz w:w="11906" w:h="16383" w:orient="portrait"/>
        </w:sectPr>
      </w:pPr>
    </w:p>
    <w:bookmarkEnd w:id="6"/>
    <w:bookmarkEnd w:id="0"/>
    <w:bookmarkStart w:name="block-4301137"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4301137" w:id="8"/>
    <w:p>
      <w:pPr>
        <w:sectPr>
          <w:pgSz w:w="11906" w:h="16383" w:orient="portrait"/>
        </w:sectPr>
      </w:pPr>
    </w:p>
    <w:bookmarkEnd w:id="8"/>
    <w:bookmarkEnd w:id="7"/>
    <w:bookmarkStart w:name="block-4301138"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4301138" w:id="10"/>
    <w:p>
      <w:pPr>
        <w:sectPr>
          <w:pgSz w:w="11906" w:h="16383" w:orient="portrait"/>
        </w:sectPr>
      </w:pPr>
    </w:p>
    <w:bookmarkEnd w:id="10"/>
    <w:bookmarkEnd w:id="9"/>
    <w:bookmarkStart w:name="block-4301134" w:id="1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4301134" w:id="12"/>
    <w:p>
      <w:pPr>
        <w:sectPr>
          <w:pgSz w:w="11906" w:h="16383" w:orient="portrait"/>
        </w:sectPr>
      </w:pPr>
    </w:p>
    <w:bookmarkEnd w:id="12"/>
    <w:bookmarkEnd w:id="11"/>
    <w:bookmarkStart w:name="block-4301135"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09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1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16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4301135" w:id="14"/>
    <w:p>
      <w:pPr>
        <w:sectPr>
          <w:pgSz w:w="16383" w:h="11906" w:orient="landscape"/>
        </w:sectPr>
      </w:pPr>
    </w:p>
    <w:bookmarkEnd w:id="14"/>
    <w:bookmarkEnd w:id="13"/>
    <w:bookmarkStart w:name="block-430114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413"/>
        <w:gridCol w:w="2880"/>
        <w:gridCol w:w="969"/>
        <w:gridCol w:w="1931"/>
        <w:gridCol w:w="2090"/>
        <w:gridCol w:w="1608"/>
        <w:gridCol w:w="2571"/>
        <w:gridCol w:w="1132"/>
      </w:tblGrid>
      <w:tr>
        <w:trPr>
          <w:trHeight w:val="300" w:hRule="atLeast"/>
          <w:trHeight w:val="144" w:hRule="atLeast"/>
        </w:trPr>
        <w:tc>
          <w:tcPr>
            <w:tcW w:w="2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классы </w:t>
            </w:r>
          </w:p>
          <w:p>
            <w:pPr>
              <w:spacing w:before="0" w:after="0"/>
              <w:ind w:left="135"/>
              <w:jc w:val="left"/>
            </w:pPr>
          </w:p>
        </w:tc>
      </w:tr>
      <w:tr>
        <w:trPr>
          <w:trHeight w:val="12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432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44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82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82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90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36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29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24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36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71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09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44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97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92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432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78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24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36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17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90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71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44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465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90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63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90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24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3780"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44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82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09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163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2445" w:hRule="atLeast"/>
          <w:trHeight w:val="144" w:hRule="atLeast"/>
        </w:trPr>
        <w:tc>
          <w:tcPr>
            <w:tcW w:w="2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6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1" w:type="dxa"/>
            <w:tcBorders/>
            <w:tcMar>
              <w:top w:w="50" w:type="dxa"/>
              <w:left w:w="100" w:type="dxa"/>
            </w:tcMar>
            <w:vAlign w:val="center"/>
          </w:tcPr>
          <w:p>
            <w:pPr>
              <w:spacing w:before="0" w:after="0" w:line="276"/>
              <w:ind w:left="135"/>
              <w:jc w:val="center"/>
            </w:pP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p>
        </w:tc>
        <w:tc>
          <w:tcPr>
            <w:tcW w:w="17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c>
          <w:tcPr>
            <w:tcW w:w="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 В Г</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426"/>
        <w:gridCol w:w="2880"/>
        <w:gridCol w:w="991"/>
        <w:gridCol w:w="1957"/>
        <w:gridCol w:w="2114"/>
        <w:gridCol w:w="1469"/>
        <w:gridCol w:w="2597"/>
        <w:gridCol w:w="1160"/>
      </w:tblGrid>
      <w:tr>
        <w:trPr>
          <w:trHeight w:val="300" w:hRule="atLeast"/>
          <w:trHeight w:val="144" w:hRule="atLeast"/>
        </w:trPr>
        <w:tc>
          <w:tcPr>
            <w:tcW w:w="2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8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классы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c>
          <w:tcPr>
            <w:tcW w:w="812" w:type="dxa"/>
            <w:tcBorders/>
            <w:tcMar>
              <w:top w:w="50" w:type="dxa"/>
              <w:left w:w="100" w:type="dxa"/>
            </w:tcMar>
            <w:vAlign w:val="center"/>
          </w:tcPr>
          <w:p>
            <w:pPr>
              <w:spacing w:before="0" w:after="0"/>
              <w:ind w:left="135"/>
              <w:jc w:val="left"/>
            </w:pPr>
          </w:p>
        </w:tc>
      </w:tr>
      <w:tr>
        <w:trPr>
          <w:trHeight w:val="244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c>
          <w:tcPr>
            <w:tcW w:w="812" w:type="dxa"/>
            <w:tcBorders/>
            <w:tcMar>
              <w:top w:w="50" w:type="dxa"/>
              <w:left w:w="100" w:type="dxa"/>
            </w:tcMar>
            <w:vAlign w:val="center"/>
          </w:tcPr>
          <w:p>
            <w:pPr>
              <w:spacing w:before="0" w:after="0"/>
              <w:ind w:left="135"/>
              <w:jc w:val="left"/>
            </w:pPr>
          </w:p>
        </w:tc>
      </w:tr>
      <w:tr>
        <w:trPr>
          <w:trHeight w:val="82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c>
          <w:tcPr>
            <w:tcW w:w="812" w:type="dxa"/>
            <w:tcBorders/>
            <w:tcMar>
              <w:top w:w="50" w:type="dxa"/>
              <w:left w:w="100" w:type="dxa"/>
            </w:tcMar>
            <w:vAlign w:val="center"/>
          </w:tcPr>
          <w:p>
            <w:pPr>
              <w:spacing w:before="0" w:after="0"/>
              <w:ind w:left="135"/>
              <w:jc w:val="left"/>
            </w:pPr>
          </w:p>
        </w:tc>
      </w:tr>
      <w:tr>
        <w:trPr>
          <w:trHeight w:val="2400"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c>
          <w:tcPr>
            <w:tcW w:w="812" w:type="dxa"/>
            <w:tcBorders/>
            <w:tcMar>
              <w:top w:w="50" w:type="dxa"/>
              <w:left w:w="100" w:type="dxa"/>
            </w:tcMar>
            <w:vAlign w:val="center"/>
          </w:tcPr>
          <w:p>
            <w:pPr>
              <w:spacing w:before="0" w:after="0"/>
              <w:ind w:left="135"/>
              <w:jc w:val="left"/>
            </w:pPr>
          </w:p>
        </w:tc>
      </w:tr>
      <w:tr>
        <w:trPr>
          <w:trHeight w:val="244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c>
          <w:tcPr>
            <w:tcW w:w="812" w:type="dxa"/>
            <w:tcBorders/>
            <w:tcMar>
              <w:top w:w="50" w:type="dxa"/>
              <w:left w:w="100" w:type="dxa"/>
            </w:tcMar>
            <w:vAlign w:val="center"/>
          </w:tcPr>
          <w:p>
            <w:pPr>
              <w:spacing w:before="0" w:after="0"/>
              <w:ind w:left="135"/>
              <w:jc w:val="left"/>
            </w:pPr>
          </w:p>
        </w:tc>
      </w:tr>
      <w:tr>
        <w:trPr>
          <w:trHeight w:val="244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c>
          <w:tcPr>
            <w:tcW w:w="812" w:type="dxa"/>
            <w:tcBorders/>
            <w:tcMar>
              <w:top w:w="50" w:type="dxa"/>
              <w:left w:w="100" w:type="dxa"/>
            </w:tcMar>
            <w:vAlign w:val="center"/>
          </w:tcPr>
          <w:p>
            <w:pPr>
              <w:spacing w:before="0" w:after="0"/>
              <w:ind w:left="135"/>
              <w:jc w:val="left"/>
            </w:pPr>
          </w:p>
        </w:tc>
      </w:tr>
      <w:tr>
        <w:trPr>
          <w:trHeight w:val="163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c>
          <w:tcPr>
            <w:tcW w:w="812" w:type="dxa"/>
            <w:tcBorders/>
            <w:tcMar>
              <w:top w:w="50" w:type="dxa"/>
              <w:left w:w="100" w:type="dxa"/>
            </w:tcMar>
            <w:vAlign w:val="center"/>
          </w:tcPr>
          <w:p>
            <w:pPr>
              <w:spacing w:before="0" w:after="0"/>
              <w:ind w:left="135"/>
              <w:jc w:val="left"/>
            </w:pPr>
          </w:p>
        </w:tc>
      </w:tr>
      <w:tr>
        <w:trPr>
          <w:trHeight w:val="190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c>
          <w:tcPr>
            <w:tcW w:w="812" w:type="dxa"/>
            <w:tcBorders/>
            <w:tcMar>
              <w:top w:w="50" w:type="dxa"/>
              <w:left w:w="100" w:type="dxa"/>
            </w:tcMar>
            <w:vAlign w:val="center"/>
          </w:tcPr>
          <w:p>
            <w:pPr>
              <w:spacing w:before="0" w:after="0"/>
              <w:ind w:left="135"/>
              <w:jc w:val="left"/>
            </w:pPr>
          </w:p>
        </w:tc>
      </w:tr>
      <w:tr>
        <w:trPr>
          <w:trHeight w:val="2970"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c>
          <w:tcPr>
            <w:tcW w:w="812" w:type="dxa"/>
            <w:tcBorders/>
            <w:tcMar>
              <w:top w:w="50" w:type="dxa"/>
              <w:left w:w="100" w:type="dxa"/>
            </w:tcMar>
            <w:vAlign w:val="center"/>
          </w:tcPr>
          <w:p>
            <w:pPr>
              <w:spacing w:before="0" w:after="0"/>
              <w:ind w:left="135"/>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p>
        </w:tc>
        <w:tc>
          <w:tcPr>
            <w:tcW w:w="812" w:type="dxa"/>
            <w:tcBorders/>
            <w:tcMar>
              <w:top w:w="50" w:type="dxa"/>
              <w:left w:w="100" w:type="dxa"/>
            </w:tcMar>
            <w:vAlign w:val="center"/>
          </w:tcPr>
          <w:p>
            <w:pPr>
              <w:spacing w:before="0" w:after="0"/>
              <w:ind w:left="135"/>
              <w:jc w:val="left"/>
            </w:pPr>
          </w:p>
        </w:tc>
      </w:tr>
      <w:tr>
        <w:trPr>
          <w:trHeight w:val="15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c>
          <w:tcPr>
            <w:tcW w:w="812" w:type="dxa"/>
            <w:tcBorders/>
            <w:tcMar>
              <w:top w:w="50" w:type="dxa"/>
              <w:left w:w="100" w:type="dxa"/>
            </w:tcMar>
            <w:vAlign w:val="center"/>
          </w:tcPr>
          <w:p>
            <w:pPr>
              <w:spacing w:before="0" w:after="0"/>
              <w:ind w:left="135"/>
              <w:jc w:val="left"/>
            </w:pPr>
          </w:p>
        </w:tc>
      </w:tr>
      <w:tr>
        <w:trPr>
          <w:trHeight w:val="109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c>
          <w:tcPr>
            <w:tcW w:w="812" w:type="dxa"/>
            <w:tcBorders/>
            <w:tcMar>
              <w:top w:w="50" w:type="dxa"/>
              <w:left w:w="100" w:type="dxa"/>
            </w:tcMar>
            <w:vAlign w:val="center"/>
          </w:tcPr>
          <w:p>
            <w:pPr>
              <w:spacing w:before="0" w:after="0"/>
              <w:ind w:left="135"/>
              <w:jc w:val="left"/>
            </w:pPr>
          </w:p>
        </w:tc>
      </w:tr>
      <w:tr>
        <w:trPr>
          <w:trHeight w:val="82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c>
          <w:tcPr>
            <w:tcW w:w="812" w:type="dxa"/>
            <w:tcBorders/>
            <w:tcMar>
              <w:top w:w="50" w:type="dxa"/>
              <w:left w:w="100" w:type="dxa"/>
            </w:tcMar>
            <w:vAlign w:val="center"/>
          </w:tcPr>
          <w:p>
            <w:pPr>
              <w:spacing w:before="0" w:after="0"/>
              <w:ind w:left="135"/>
              <w:jc w:val="left"/>
            </w:pPr>
          </w:p>
        </w:tc>
      </w:tr>
      <w:tr>
        <w:trPr>
          <w:trHeight w:val="136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c>
          <w:tcPr>
            <w:tcW w:w="812" w:type="dxa"/>
            <w:tcBorders/>
            <w:tcMar>
              <w:top w:w="50" w:type="dxa"/>
              <w:left w:w="100" w:type="dxa"/>
            </w:tcMar>
            <w:vAlign w:val="center"/>
          </w:tcPr>
          <w:p>
            <w:pPr>
              <w:spacing w:before="0" w:after="0"/>
              <w:ind w:left="135"/>
              <w:jc w:val="left"/>
            </w:pPr>
          </w:p>
        </w:tc>
      </w:tr>
      <w:tr>
        <w:trPr>
          <w:trHeight w:val="109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c>
          <w:tcPr>
            <w:tcW w:w="812" w:type="dxa"/>
            <w:tcBorders/>
            <w:tcMar>
              <w:top w:w="50" w:type="dxa"/>
              <w:left w:w="100" w:type="dxa"/>
            </w:tcMar>
            <w:vAlign w:val="center"/>
          </w:tcPr>
          <w:p>
            <w:pPr>
              <w:spacing w:before="0" w:after="0"/>
              <w:ind w:left="135"/>
              <w:jc w:val="left"/>
            </w:pPr>
          </w:p>
        </w:tc>
      </w:tr>
      <w:tr>
        <w:trPr>
          <w:trHeight w:val="163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c>
          <w:tcPr>
            <w:tcW w:w="812" w:type="dxa"/>
            <w:tcBorders/>
            <w:tcMar>
              <w:top w:w="50" w:type="dxa"/>
              <w:left w:w="100" w:type="dxa"/>
            </w:tcMar>
            <w:vAlign w:val="center"/>
          </w:tcPr>
          <w:p>
            <w:pPr>
              <w:spacing w:before="0" w:after="0"/>
              <w:ind w:left="135"/>
              <w:jc w:val="left"/>
            </w:pPr>
          </w:p>
        </w:tc>
      </w:tr>
      <w:tr>
        <w:trPr>
          <w:trHeight w:val="3240"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c>
          <w:tcPr>
            <w:tcW w:w="812" w:type="dxa"/>
            <w:tcBorders/>
            <w:tcMar>
              <w:top w:w="50" w:type="dxa"/>
              <w:left w:w="100" w:type="dxa"/>
            </w:tcMar>
            <w:vAlign w:val="center"/>
          </w:tcPr>
          <w:p>
            <w:pPr>
              <w:spacing w:before="0" w:after="0"/>
              <w:ind w:left="135"/>
              <w:jc w:val="left"/>
            </w:pPr>
          </w:p>
        </w:tc>
      </w:tr>
      <w:tr>
        <w:trPr>
          <w:trHeight w:val="244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c>
          <w:tcPr>
            <w:tcW w:w="812" w:type="dxa"/>
            <w:tcBorders/>
            <w:tcMar>
              <w:top w:w="50" w:type="dxa"/>
              <w:left w:w="100" w:type="dxa"/>
            </w:tcMar>
            <w:vAlign w:val="center"/>
          </w:tcPr>
          <w:p>
            <w:pPr>
              <w:spacing w:before="0" w:after="0"/>
              <w:ind w:left="135"/>
              <w:jc w:val="left"/>
            </w:pPr>
          </w:p>
        </w:tc>
      </w:tr>
      <w:tr>
        <w:trPr>
          <w:trHeight w:val="286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c>
          <w:tcPr>
            <w:tcW w:w="812" w:type="dxa"/>
            <w:tcBorders/>
            <w:tcMar>
              <w:top w:w="50" w:type="dxa"/>
              <w:left w:w="100" w:type="dxa"/>
            </w:tcMar>
            <w:vAlign w:val="center"/>
          </w:tcPr>
          <w:p>
            <w:pPr>
              <w:spacing w:before="0" w:after="0"/>
              <w:ind w:left="135"/>
              <w:jc w:val="left"/>
            </w:pPr>
          </w:p>
        </w:tc>
      </w:tr>
      <w:tr>
        <w:trPr>
          <w:trHeight w:val="3780"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c>
          <w:tcPr>
            <w:tcW w:w="812" w:type="dxa"/>
            <w:tcBorders/>
            <w:tcMar>
              <w:top w:w="50" w:type="dxa"/>
              <w:left w:w="100" w:type="dxa"/>
            </w:tcMar>
            <w:vAlign w:val="center"/>
          </w:tcPr>
          <w:p>
            <w:pPr>
              <w:spacing w:before="0" w:after="0"/>
              <w:ind w:left="135"/>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c>
          <w:tcPr>
            <w:tcW w:w="812" w:type="dxa"/>
            <w:tcBorders/>
            <w:tcMar>
              <w:top w:w="50" w:type="dxa"/>
              <w:left w:w="100" w:type="dxa"/>
            </w:tcMar>
            <w:vAlign w:val="center"/>
          </w:tcPr>
          <w:p>
            <w:pPr>
              <w:spacing w:before="0" w:after="0"/>
              <w:ind w:left="135"/>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p>
        </w:tc>
        <w:tc>
          <w:tcPr>
            <w:tcW w:w="812" w:type="dxa"/>
            <w:tcBorders/>
            <w:tcMar>
              <w:top w:w="50" w:type="dxa"/>
              <w:left w:w="100" w:type="dxa"/>
            </w:tcMar>
            <w:vAlign w:val="center"/>
          </w:tcPr>
          <w:p>
            <w:pPr>
              <w:spacing w:before="0" w:after="0"/>
              <w:ind w:left="135"/>
              <w:jc w:val="left"/>
            </w:pPr>
          </w:p>
        </w:tc>
      </w:tr>
      <w:tr>
        <w:trPr>
          <w:trHeight w:val="163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c>
          <w:tcPr>
            <w:tcW w:w="812" w:type="dxa"/>
            <w:tcBorders/>
            <w:tcMar>
              <w:top w:w="50" w:type="dxa"/>
              <w:left w:w="100" w:type="dxa"/>
            </w:tcMar>
            <w:vAlign w:val="center"/>
          </w:tcPr>
          <w:p>
            <w:pPr>
              <w:spacing w:before="0" w:after="0"/>
              <w:ind w:left="135"/>
              <w:jc w:val="left"/>
            </w:pPr>
          </w:p>
        </w:tc>
      </w:tr>
      <w:tr>
        <w:trPr>
          <w:trHeight w:val="271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c>
          <w:tcPr>
            <w:tcW w:w="812" w:type="dxa"/>
            <w:tcBorders/>
            <w:tcMar>
              <w:top w:w="50" w:type="dxa"/>
              <w:left w:w="100" w:type="dxa"/>
            </w:tcMar>
            <w:vAlign w:val="center"/>
          </w:tcPr>
          <w:p>
            <w:pPr>
              <w:spacing w:before="0" w:after="0"/>
              <w:ind w:left="135"/>
              <w:jc w:val="left"/>
            </w:pPr>
          </w:p>
        </w:tc>
      </w:tr>
      <w:tr>
        <w:trPr>
          <w:trHeight w:val="136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c>
          <w:tcPr>
            <w:tcW w:w="812" w:type="dxa"/>
            <w:tcBorders/>
            <w:tcMar>
              <w:top w:w="50" w:type="dxa"/>
              <w:left w:w="100" w:type="dxa"/>
            </w:tcMar>
            <w:vAlign w:val="center"/>
          </w:tcPr>
          <w:p>
            <w:pPr>
              <w:spacing w:before="0" w:after="0"/>
              <w:ind w:left="135"/>
              <w:jc w:val="left"/>
            </w:pPr>
          </w:p>
        </w:tc>
      </w:tr>
      <w:tr>
        <w:trPr>
          <w:trHeight w:val="265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c>
          <w:tcPr>
            <w:tcW w:w="812" w:type="dxa"/>
            <w:tcBorders/>
            <w:tcMar>
              <w:top w:w="50" w:type="dxa"/>
              <w:left w:w="100" w:type="dxa"/>
            </w:tcMar>
            <w:vAlign w:val="center"/>
          </w:tcPr>
          <w:p>
            <w:pPr>
              <w:spacing w:before="0" w:after="0"/>
              <w:ind w:left="135"/>
              <w:jc w:val="left"/>
            </w:pPr>
          </w:p>
        </w:tc>
      </w:tr>
      <w:tr>
        <w:trPr>
          <w:trHeight w:val="190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c>
          <w:tcPr>
            <w:tcW w:w="812" w:type="dxa"/>
            <w:tcBorders/>
            <w:tcMar>
              <w:top w:w="50" w:type="dxa"/>
              <w:left w:w="100" w:type="dxa"/>
            </w:tcMar>
            <w:vAlign w:val="center"/>
          </w:tcPr>
          <w:p>
            <w:pPr>
              <w:spacing w:before="0" w:after="0"/>
              <w:ind w:left="135"/>
              <w:jc w:val="left"/>
            </w:pPr>
          </w:p>
        </w:tc>
      </w:tr>
      <w:tr>
        <w:trPr>
          <w:trHeight w:val="136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p>
        </w:tc>
        <w:tc>
          <w:tcPr>
            <w:tcW w:w="812" w:type="dxa"/>
            <w:tcBorders/>
            <w:tcMar>
              <w:top w:w="50" w:type="dxa"/>
              <w:left w:w="100" w:type="dxa"/>
            </w:tcMar>
            <w:vAlign w:val="center"/>
          </w:tcPr>
          <w:p>
            <w:pPr>
              <w:spacing w:before="0" w:after="0"/>
              <w:ind w:left="135"/>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c>
          <w:tcPr>
            <w:tcW w:w="812" w:type="dxa"/>
            <w:tcBorders/>
            <w:tcMar>
              <w:top w:w="50" w:type="dxa"/>
              <w:left w:w="100" w:type="dxa"/>
            </w:tcMar>
            <w:vAlign w:val="center"/>
          </w:tcPr>
          <w:p>
            <w:pPr>
              <w:spacing w:before="0" w:after="0"/>
              <w:ind w:left="135"/>
              <w:jc w:val="left"/>
            </w:pPr>
          </w:p>
        </w:tc>
      </w:tr>
      <w:tr>
        <w:trPr>
          <w:trHeight w:val="244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c>
          <w:tcPr>
            <w:tcW w:w="812" w:type="dxa"/>
            <w:tcBorders/>
            <w:tcMar>
              <w:top w:w="50" w:type="dxa"/>
              <w:left w:w="100" w:type="dxa"/>
            </w:tcMar>
            <w:vAlign w:val="center"/>
          </w:tcPr>
          <w:p>
            <w:pPr>
              <w:spacing w:before="0" w:after="0"/>
              <w:ind w:left="135"/>
              <w:jc w:val="left"/>
            </w:pPr>
          </w:p>
        </w:tc>
      </w:tr>
      <w:tr>
        <w:trPr>
          <w:trHeight w:val="82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c>
          <w:tcPr>
            <w:tcW w:w="812" w:type="dxa"/>
            <w:tcBorders/>
            <w:tcMar>
              <w:top w:w="50" w:type="dxa"/>
              <w:left w:w="100" w:type="dxa"/>
            </w:tcMar>
            <w:vAlign w:val="center"/>
          </w:tcPr>
          <w:p>
            <w:pPr>
              <w:spacing w:before="0" w:after="0"/>
              <w:ind w:left="135"/>
              <w:jc w:val="left"/>
            </w:pPr>
          </w:p>
        </w:tc>
      </w:tr>
      <w:tr>
        <w:trPr>
          <w:trHeight w:val="82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c>
          <w:tcPr>
            <w:tcW w:w="812" w:type="dxa"/>
            <w:tcBorders/>
            <w:tcMar>
              <w:top w:w="50" w:type="dxa"/>
              <w:left w:w="100" w:type="dxa"/>
            </w:tcMar>
            <w:vAlign w:val="center"/>
          </w:tcPr>
          <w:p>
            <w:pPr>
              <w:spacing w:before="0" w:after="0"/>
              <w:ind w:left="135"/>
              <w:jc w:val="left"/>
            </w:pPr>
          </w:p>
        </w:tc>
      </w:tr>
      <w:tr>
        <w:trPr>
          <w:trHeight w:val="217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c>
          <w:tcPr>
            <w:tcW w:w="812" w:type="dxa"/>
            <w:tcBorders/>
            <w:tcMar>
              <w:top w:w="50" w:type="dxa"/>
              <w:left w:w="100" w:type="dxa"/>
            </w:tcMar>
            <w:vAlign w:val="center"/>
          </w:tcPr>
          <w:p>
            <w:pPr>
              <w:spacing w:before="0" w:after="0"/>
              <w:ind w:left="135"/>
              <w:jc w:val="left"/>
            </w:pPr>
          </w:p>
        </w:tc>
      </w:tr>
      <w:tr>
        <w:trPr>
          <w:trHeight w:val="2325" w:hRule="atLeast"/>
          <w:trHeight w:val="144" w:hRule="atLeast"/>
        </w:trPr>
        <w:tc>
          <w:tcPr>
            <w:tcW w:w="2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028" w:type="dxa"/>
            <w:tcBorders/>
            <w:tcMar>
              <w:top w:w="50" w:type="dxa"/>
              <w:left w:w="100" w:type="dxa"/>
            </w:tcMar>
            <w:vAlign w:val="center"/>
          </w:tcPr>
          <w:p>
            <w:pPr>
              <w:spacing w:before="0" w:after="0"/>
              <w:ind w:left="135"/>
              <w:jc w:val="left"/>
            </w:pPr>
          </w:p>
        </w:tc>
        <w:tc>
          <w:tcPr>
            <w:tcW w:w="1817" w:type="dxa"/>
            <w:tcBorders/>
            <w:tcMar>
              <w:top w:w="50" w:type="dxa"/>
              <w:left w:w="100" w:type="dxa"/>
            </w:tcMar>
            <w:vAlign w:val="center"/>
          </w:tcPr>
          <w:p>
            <w:pPr>
              <w:spacing w:before="0" w:after="0"/>
              <w:ind w:left="135"/>
              <w:jc w:val="left"/>
            </w:pPr>
          </w:p>
        </w:tc>
        <w:tc>
          <w:tcPr>
            <w:tcW w:w="81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09"/>
        <w:gridCol w:w="3120"/>
        <w:gridCol w:w="960"/>
        <w:gridCol w:w="1920"/>
        <w:gridCol w:w="2080"/>
        <w:gridCol w:w="1440"/>
        <w:gridCol w:w="2560"/>
        <w:gridCol w:w="112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7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классы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c>
          <w:tcPr>
            <w:tcW w:w="784"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c>
          <w:tcPr>
            <w:tcW w:w="784" w:type="dxa"/>
            <w:tcBorders/>
            <w:tcMar>
              <w:top w:w="50" w:type="dxa"/>
              <w:left w:w="100" w:type="dxa"/>
            </w:tcMar>
            <w:vAlign w:val="center"/>
          </w:tcPr>
          <w:p>
            <w:pPr>
              <w:spacing w:before="0" w:after="0"/>
              <w:ind w:left="135"/>
              <w:jc w:val="left"/>
            </w:pPr>
          </w:p>
        </w:tc>
      </w:tr>
      <w:tr>
        <w:trPr>
          <w:trHeight w:val="43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c>
          <w:tcPr>
            <w:tcW w:w="784" w:type="dxa"/>
            <w:tcBorders/>
            <w:tcMar>
              <w:top w:w="50" w:type="dxa"/>
              <w:left w:w="100" w:type="dxa"/>
            </w:tcMar>
            <w:vAlign w:val="center"/>
          </w:tcPr>
          <w:p>
            <w:pPr>
              <w:spacing w:before="0" w:after="0"/>
              <w:ind w:left="135"/>
              <w:jc w:val="left"/>
            </w:pPr>
          </w:p>
        </w:tc>
      </w:tr>
      <w:tr>
        <w:trPr>
          <w:trHeight w:val="14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c>
          <w:tcPr>
            <w:tcW w:w="784"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c>
          <w:tcPr>
            <w:tcW w:w="784" w:type="dxa"/>
            <w:tcBorders/>
            <w:tcMar>
              <w:top w:w="50" w:type="dxa"/>
              <w:left w:w="100" w:type="dxa"/>
            </w:tcMar>
            <w:vAlign w:val="center"/>
          </w:tcPr>
          <w:p>
            <w:pPr>
              <w:spacing w:before="0" w:after="0"/>
              <w:ind w:left="135"/>
              <w:jc w:val="left"/>
            </w:pPr>
          </w:p>
        </w:tc>
      </w:tr>
      <w:tr>
        <w:trPr>
          <w:trHeight w:val="432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c>
          <w:tcPr>
            <w:tcW w:w="784"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c>
          <w:tcPr>
            <w:tcW w:w="784"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c>
          <w:tcPr>
            <w:tcW w:w="784" w:type="dxa"/>
            <w:tcBorders/>
            <w:tcMar>
              <w:top w:w="50" w:type="dxa"/>
              <w:left w:w="100" w:type="dxa"/>
            </w:tcMar>
            <w:vAlign w:val="center"/>
          </w:tcPr>
          <w:p>
            <w:pPr>
              <w:spacing w:before="0" w:after="0"/>
              <w:ind w:left="135"/>
              <w:jc w:val="left"/>
            </w:pPr>
          </w:p>
        </w:tc>
      </w:tr>
      <w:tr>
        <w:trPr>
          <w:trHeight w:val="29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c>
          <w:tcPr>
            <w:tcW w:w="784"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c>
          <w:tcPr>
            <w:tcW w:w="784" w:type="dxa"/>
            <w:tcBorders/>
            <w:tcMar>
              <w:top w:w="50" w:type="dxa"/>
              <w:left w:w="100" w:type="dxa"/>
            </w:tcMar>
            <w:vAlign w:val="center"/>
          </w:tcPr>
          <w:p>
            <w:pPr>
              <w:spacing w:before="0" w:after="0"/>
              <w:ind w:left="135"/>
              <w:jc w:val="left"/>
            </w:pPr>
          </w:p>
        </w:tc>
      </w:tr>
      <w:tr>
        <w:trPr>
          <w:trHeight w:val="15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c>
          <w:tcPr>
            <w:tcW w:w="784"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1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c>
          <w:tcPr>
            <w:tcW w:w="784" w:type="dxa"/>
            <w:tcBorders/>
            <w:tcMar>
              <w:top w:w="50" w:type="dxa"/>
              <w:left w:w="100" w:type="dxa"/>
            </w:tcMar>
            <w:vAlign w:val="center"/>
          </w:tcPr>
          <w:p>
            <w:pPr>
              <w:spacing w:before="0" w:after="0"/>
              <w:ind w:left="135"/>
              <w:jc w:val="left"/>
            </w:pPr>
          </w:p>
        </w:tc>
      </w:tr>
      <w:tr>
        <w:trPr>
          <w:trHeight w:val="402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312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c>
          <w:tcPr>
            <w:tcW w:w="784"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09"/>
        <w:gridCol w:w="3520"/>
        <w:gridCol w:w="960"/>
        <w:gridCol w:w="1920"/>
        <w:gridCol w:w="2080"/>
        <w:gridCol w:w="1440"/>
        <w:gridCol w:w="2560"/>
        <w:gridCol w:w="112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7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классы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c>
          <w:tcPr>
            <w:tcW w:w="784"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c>
          <w:tcPr>
            <w:tcW w:w="784" w:type="dxa"/>
            <w:tcBorders/>
            <w:tcMar>
              <w:top w:w="50" w:type="dxa"/>
              <w:left w:w="100" w:type="dxa"/>
            </w:tcMar>
            <w:vAlign w:val="center"/>
          </w:tcPr>
          <w:p>
            <w:pPr>
              <w:spacing w:before="0" w:after="0"/>
              <w:ind w:left="135"/>
              <w:jc w:val="left"/>
            </w:pPr>
          </w:p>
        </w:tc>
      </w:tr>
      <w:tr>
        <w:trPr>
          <w:trHeight w:val="22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c>
          <w:tcPr>
            <w:tcW w:w="784"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c>
          <w:tcPr>
            <w:tcW w:w="784" w:type="dxa"/>
            <w:tcBorders/>
            <w:tcMar>
              <w:top w:w="50" w:type="dxa"/>
              <w:left w:w="100" w:type="dxa"/>
            </w:tcMar>
            <w:vAlign w:val="center"/>
          </w:tcPr>
          <w:p>
            <w:pPr>
              <w:spacing w:before="0" w:after="0"/>
              <w:ind w:left="135"/>
              <w:jc w:val="left"/>
            </w:pPr>
          </w:p>
        </w:tc>
      </w:tr>
      <w:tr>
        <w:trPr>
          <w:trHeight w:val="23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c>
          <w:tcPr>
            <w:tcW w:w="784" w:type="dxa"/>
            <w:tcBorders/>
            <w:tcMar>
              <w:top w:w="50" w:type="dxa"/>
              <w:left w:w="100" w:type="dxa"/>
            </w:tcMar>
            <w:vAlign w:val="center"/>
          </w:tcPr>
          <w:p>
            <w:pPr>
              <w:spacing w:before="0" w:after="0"/>
              <w:ind w:left="135"/>
              <w:jc w:val="left"/>
            </w:pPr>
          </w:p>
        </w:tc>
      </w:tr>
      <w:tr>
        <w:trPr>
          <w:trHeight w:val="333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c>
          <w:tcPr>
            <w:tcW w:w="784" w:type="dxa"/>
            <w:tcBorders/>
            <w:tcMar>
              <w:top w:w="50" w:type="dxa"/>
              <w:left w:w="100" w:type="dxa"/>
            </w:tcMar>
            <w:vAlign w:val="center"/>
          </w:tcPr>
          <w:p>
            <w:pPr>
              <w:spacing w:before="0" w:after="0"/>
              <w:ind w:left="135"/>
              <w:jc w:val="left"/>
            </w:pPr>
          </w:p>
        </w:tc>
      </w:tr>
      <w:tr>
        <w:trPr>
          <w:trHeight w:val="459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c>
          <w:tcPr>
            <w:tcW w:w="784"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c>
          <w:tcPr>
            <w:tcW w:w="784"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c>
          <w:tcPr>
            <w:tcW w:w="784" w:type="dxa"/>
            <w:tcBorders/>
            <w:tcMar>
              <w:top w:w="50" w:type="dxa"/>
              <w:left w:w="100" w:type="dxa"/>
            </w:tcMar>
            <w:vAlign w:val="center"/>
          </w:tcPr>
          <w:p>
            <w:pPr>
              <w:spacing w:before="0" w:after="0"/>
              <w:ind w:left="135"/>
              <w:jc w:val="left"/>
            </w:pPr>
          </w:p>
        </w:tc>
      </w:tr>
      <w:tr>
        <w:trPr>
          <w:trHeight w:val="29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c>
          <w:tcPr>
            <w:tcW w:w="784"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c>
          <w:tcPr>
            <w:tcW w:w="784"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c>
          <w:tcPr>
            <w:tcW w:w="784" w:type="dxa"/>
            <w:tcBorders/>
            <w:tcMar>
              <w:top w:w="50" w:type="dxa"/>
              <w:left w:w="100" w:type="dxa"/>
            </w:tcMar>
            <w:vAlign w:val="center"/>
          </w:tcPr>
          <w:p>
            <w:pPr>
              <w:spacing w:before="0" w:after="0"/>
              <w:ind w:left="135"/>
              <w:jc w:val="left"/>
            </w:pPr>
          </w:p>
        </w:tc>
      </w:tr>
      <w:tr>
        <w:trPr>
          <w:trHeight w:val="20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c>
          <w:tcPr>
            <w:tcW w:w="784" w:type="dxa"/>
            <w:tcBorders/>
            <w:tcMar>
              <w:top w:w="50" w:type="dxa"/>
              <w:left w:w="100" w:type="dxa"/>
            </w:tcMar>
            <w:vAlign w:val="center"/>
          </w:tcPr>
          <w:p>
            <w:pPr>
              <w:spacing w:before="0" w:after="0"/>
              <w:ind w:left="135"/>
              <w:jc w:val="left"/>
            </w:pPr>
          </w:p>
        </w:tc>
      </w:tr>
      <w:tr>
        <w:trPr>
          <w:trHeight w:val="51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c>
          <w:tcPr>
            <w:tcW w:w="784" w:type="dxa"/>
            <w:tcBorders/>
            <w:tcMar>
              <w:top w:w="50" w:type="dxa"/>
              <w:left w:w="100" w:type="dxa"/>
            </w:tcMar>
            <w:vAlign w:val="center"/>
          </w:tcPr>
          <w:p>
            <w:pPr>
              <w:spacing w:before="0" w:after="0"/>
              <w:ind w:left="135"/>
              <w:jc w:val="left"/>
            </w:pPr>
          </w:p>
        </w:tc>
      </w:tr>
      <w:tr>
        <w:trPr>
          <w:trHeight w:val="43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c>
          <w:tcPr>
            <w:tcW w:w="784" w:type="dxa"/>
            <w:tcBorders/>
            <w:tcMar>
              <w:top w:w="50" w:type="dxa"/>
              <w:left w:w="100" w:type="dxa"/>
            </w:tcMar>
            <w:vAlign w:val="center"/>
          </w:tcPr>
          <w:p>
            <w:pPr>
              <w:spacing w:before="0" w:after="0"/>
              <w:ind w:left="135"/>
              <w:jc w:val="left"/>
            </w:pPr>
          </w:p>
        </w:tc>
      </w:tr>
      <w:tr>
        <w:trPr>
          <w:trHeight w:val="393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c>
          <w:tcPr>
            <w:tcW w:w="78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409"/>
        <w:gridCol w:w="3200"/>
        <w:gridCol w:w="960"/>
        <w:gridCol w:w="1920"/>
        <w:gridCol w:w="2080"/>
        <w:gridCol w:w="1440"/>
        <w:gridCol w:w="2560"/>
        <w:gridCol w:w="112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7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классы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c>
          <w:tcPr>
            <w:tcW w:w="784" w:type="dxa"/>
            <w:tcBorders/>
            <w:tcMar>
              <w:top w:w="50" w:type="dxa"/>
              <w:left w:w="100" w:type="dxa"/>
            </w:tcMar>
            <w:vAlign w:val="center"/>
          </w:tcPr>
          <w:p>
            <w:pPr>
              <w:spacing w:before="0" w:after="0"/>
              <w:ind w:left="135"/>
              <w:jc w:val="left"/>
            </w:pPr>
          </w:p>
        </w:tc>
      </w:tr>
      <w:tr>
        <w:trPr>
          <w:trHeight w:val="37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c>
          <w:tcPr>
            <w:tcW w:w="784" w:type="dxa"/>
            <w:tcBorders/>
            <w:tcMar>
              <w:top w:w="50" w:type="dxa"/>
              <w:left w:w="100" w:type="dxa"/>
            </w:tcMar>
            <w:vAlign w:val="center"/>
          </w:tcPr>
          <w:p>
            <w:pPr>
              <w:spacing w:before="0" w:after="0"/>
              <w:ind w:left="135"/>
              <w:jc w:val="left"/>
            </w:pPr>
          </w:p>
        </w:tc>
      </w:tr>
      <w:tr>
        <w:trPr>
          <w:trHeight w:val="459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c>
          <w:tcPr>
            <w:tcW w:w="784" w:type="dxa"/>
            <w:tcBorders/>
            <w:tcMar>
              <w:top w:w="50" w:type="dxa"/>
              <w:left w:w="100" w:type="dxa"/>
            </w:tcMar>
            <w:vAlign w:val="center"/>
          </w:tcPr>
          <w:p>
            <w:pPr>
              <w:spacing w:before="0" w:after="0"/>
              <w:ind w:left="135"/>
              <w:jc w:val="left"/>
            </w:pPr>
          </w:p>
        </w:tc>
      </w:tr>
      <w:tr>
        <w:trPr>
          <w:trHeight w:val="486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c>
          <w:tcPr>
            <w:tcW w:w="784" w:type="dxa"/>
            <w:tcBorders/>
            <w:tcMar>
              <w:top w:w="50" w:type="dxa"/>
              <w:left w:w="100" w:type="dxa"/>
            </w:tcMar>
            <w:vAlign w:val="center"/>
          </w:tcPr>
          <w:p>
            <w:pPr>
              <w:spacing w:before="0" w:after="0"/>
              <w:ind w:left="135"/>
              <w:jc w:val="left"/>
            </w:pPr>
          </w:p>
        </w:tc>
      </w:tr>
      <w:tr>
        <w:trPr>
          <w:trHeight w:val="486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c>
          <w:tcPr>
            <w:tcW w:w="784"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c>
          <w:tcPr>
            <w:tcW w:w="784"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c>
          <w:tcPr>
            <w:tcW w:w="784" w:type="dxa"/>
            <w:tcBorders/>
            <w:tcMar>
              <w:top w:w="50" w:type="dxa"/>
              <w:left w:w="100" w:type="dxa"/>
            </w:tcMar>
            <w:vAlign w:val="center"/>
          </w:tcPr>
          <w:p>
            <w:pPr>
              <w:spacing w:before="0" w:after="0"/>
              <w:ind w:left="135"/>
              <w:jc w:val="left"/>
            </w:pPr>
          </w:p>
        </w:tc>
      </w:tr>
      <w:tr>
        <w:trPr>
          <w:trHeight w:val="598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c>
          <w:tcPr>
            <w:tcW w:w="784" w:type="dxa"/>
            <w:tcBorders/>
            <w:tcMar>
              <w:top w:w="50" w:type="dxa"/>
              <w:left w:w="100" w:type="dxa"/>
            </w:tcMar>
            <w:vAlign w:val="center"/>
          </w:tcPr>
          <w:p>
            <w:pPr>
              <w:spacing w:before="0" w:after="0"/>
              <w:ind w:left="135"/>
              <w:jc w:val="left"/>
            </w:pPr>
          </w:p>
        </w:tc>
      </w:tr>
      <w:tr>
        <w:trPr>
          <w:trHeight w:val="432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c>
          <w:tcPr>
            <w:tcW w:w="784"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2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c>
          <w:tcPr>
            <w:tcW w:w="784"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c>
          <w:tcPr>
            <w:tcW w:w="784" w:type="dxa"/>
            <w:tcBorders/>
            <w:tcMar>
              <w:top w:w="50" w:type="dxa"/>
              <w:left w:w="100" w:type="dxa"/>
            </w:tcMar>
            <w:vAlign w:val="center"/>
          </w:tcPr>
          <w:p>
            <w:pPr>
              <w:spacing w:before="0" w:after="0"/>
              <w:ind w:left="135"/>
              <w:jc w:val="left"/>
            </w:pPr>
          </w:p>
        </w:tc>
      </w:tr>
      <w:tr>
        <w:trPr>
          <w:trHeight w:val="56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5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c>
          <w:tcPr>
            <w:tcW w:w="784"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c>
          <w:tcPr>
            <w:tcW w:w="784"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c>
          <w:tcPr>
            <w:tcW w:w="784"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c>
          <w:tcPr>
            <w:tcW w:w="784"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c>
          <w:tcPr>
            <w:tcW w:w="784" w:type="dxa"/>
            <w:tcBorders/>
            <w:tcMar>
              <w:top w:w="50" w:type="dxa"/>
              <w:left w:w="100" w:type="dxa"/>
            </w:tcMar>
            <w:vAlign w:val="center"/>
          </w:tcPr>
          <w:p>
            <w:pPr>
              <w:spacing w:before="0" w:after="0"/>
              <w:ind w:left="135"/>
              <w:jc w:val="left"/>
            </w:pPr>
          </w:p>
        </w:tc>
      </w:tr>
      <w:tr>
        <w:trPr>
          <w:trHeight w:val="64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c>
          <w:tcPr>
            <w:tcW w:w="784" w:type="dxa"/>
            <w:tcBorders/>
            <w:tcMar>
              <w:top w:w="50" w:type="dxa"/>
              <w:left w:w="100" w:type="dxa"/>
            </w:tcMar>
            <w:vAlign w:val="center"/>
          </w:tcPr>
          <w:p>
            <w:pPr>
              <w:spacing w:before="0" w:after="0"/>
              <w:ind w:left="135"/>
              <w:jc w:val="left"/>
            </w:pPr>
          </w:p>
        </w:tc>
      </w:tr>
      <w:tr>
        <w:trPr>
          <w:trHeight w:val="23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c>
          <w:tcPr>
            <w:tcW w:w="784"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c>
          <w:tcPr>
            <w:tcW w:w="784" w:type="dxa"/>
            <w:tcBorders/>
            <w:tcMar>
              <w:top w:w="50" w:type="dxa"/>
              <w:left w:w="100" w:type="dxa"/>
            </w:tcMar>
            <w:vAlign w:val="center"/>
          </w:tcPr>
          <w:p>
            <w:pPr>
              <w:spacing w:before="0" w:after="0"/>
              <w:ind w:left="135"/>
              <w:jc w:val="left"/>
            </w:pPr>
          </w:p>
        </w:tc>
      </w:tr>
      <w:tr>
        <w:trPr>
          <w:trHeight w:val="22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c>
          <w:tcPr>
            <w:tcW w:w="784" w:type="dxa"/>
            <w:tcBorders/>
            <w:tcMar>
              <w:top w:w="50" w:type="dxa"/>
              <w:left w:w="100" w:type="dxa"/>
            </w:tcMar>
            <w:vAlign w:val="center"/>
          </w:tcPr>
          <w:p>
            <w:pPr>
              <w:spacing w:before="0" w:after="0"/>
              <w:ind w:left="135"/>
              <w:jc w:val="left"/>
            </w:pPr>
          </w:p>
        </w:tc>
      </w:tr>
      <w:tr>
        <w:trPr>
          <w:trHeight w:val="459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c>
          <w:tcPr>
            <w:tcW w:w="784"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c>
          <w:tcPr>
            <w:tcW w:w="784" w:type="dxa"/>
            <w:tcBorders/>
            <w:tcMar>
              <w:top w:w="50" w:type="dxa"/>
              <w:left w:w="100" w:type="dxa"/>
            </w:tcMar>
            <w:vAlign w:val="center"/>
          </w:tcPr>
          <w:p>
            <w:pPr>
              <w:spacing w:before="0" w:after="0"/>
              <w:ind w:left="135"/>
              <w:jc w:val="left"/>
            </w:pPr>
          </w:p>
        </w:tc>
      </w:tr>
      <w:tr>
        <w:trPr>
          <w:trHeight w:val="19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c>
          <w:tcPr>
            <w:tcW w:w="784" w:type="dxa"/>
            <w:tcBorders/>
            <w:tcMar>
              <w:top w:w="50" w:type="dxa"/>
              <w:left w:w="100" w:type="dxa"/>
            </w:tcMar>
            <w:vAlign w:val="center"/>
          </w:tcPr>
          <w:p>
            <w:pPr>
              <w:spacing w:before="0" w:after="0"/>
              <w:ind w:left="135"/>
              <w:jc w:val="left"/>
            </w:pPr>
          </w:p>
        </w:tc>
      </w:tr>
      <w:tr>
        <w:trPr>
          <w:trHeight w:val="432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c>
          <w:tcPr>
            <w:tcW w:w="784"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c>
          <w:tcPr>
            <w:tcW w:w="784"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784"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c>
          <w:tcPr>
            <w:tcW w:w="784"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c>
          <w:tcPr>
            <w:tcW w:w="784"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c>
          <w:tcPr>
            <w:tcW w:w="784"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c>
          <w:tcPr>
            <w:tcW w:w="78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bl>
    <w:p>
      <w:pPr>
        <w:sectPr>
          <w:pgSz w:w="16383" w:h="11906" w:orient="landscape"/>
        </w:sectPr>
      </w:pPr>
    </w:p>
    <w:bookmarkStart w:name="block-4301140" w:id="16"/>
    <w:p>
      <w:pPr>
        <w:sectPr>
          <w:pgSz w:w="16383" w:h="11906" w:orient="landscape"/>
        </w:sectPr>
      </w:pPr>
    </w:p>
    <w:bookmarkEnd w:id="16"/>
    <w:bookmarkEnd w:id="15"/>
    <w:bookmarkStart w:name="block-4301139"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4301139"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